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Bodenplatte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49072420" name="af4a74c0-a4df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2670833" name="af4a74c0-a4df-11f0-a6f9-9d6aeee5b2e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Gang</w:t>
            </w:r>
          </w:p>
          <w:p>
            <w:pPr>
              <w:spacing w:before="0" w:after="0" w:line="240" w:lineRule="auto"/>
            </w:pPr>
            <w:r>
              <w:t>Obergeschodd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Bodenplatte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62827783" name="a8a9a660-a4e2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61423525" name="a8a9a660-a4e2-11f0-a6f9-9d6aeee5b2e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WC</w:t>
            </w:r>
          </w:p>
          <w:p>
            <w:pPr>
              <w:spacing w:before="0" w:after="0" w:line="240" w:lineRule="auto"/>
            </w:pPr>
            <w:r>
              <w:t>Obergeschoss</w:t>
            </w:r>
          </w:p>
        </w:tc>
        <w:tc>
          <w:p>
            <w:pPr>
              <w:spacing w:before="0" w:after="0" w:line="240" w:lineRule="auto"/>
            </w:pPr>
            <w:r>
              <w:t>Bodenplatte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768064" name="dddf79e0-a4e2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9958752" name="dddf79e0-a4e2-11f0-a6f9-9d6aeee5b2e6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Bodenplatte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9992056" name="41ceaac0-a4e3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45820876" name="41ceaac0-a4e3-11f0-a6f9-9d6aeee5b2e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62274541" name="16aafea0-a4e0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11398923" name="16aafea0-a4e0-11f0-a6f9-9d6aeee5b2e6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WC</w:t>
            </w:r>
          </w:p>
          <w:p>
            <w:pPr>
              <w:spacing w:before="0" w:after="0" w:line="240" w:lineRule="auto"/>
            </w:pPr>
            <w:r>
              <w:t>Erdgeschoss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49660036" name="7b82bac0-a4e0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77358325" name="7b82bac0-a4e0-11f0-a6f9-9d6aeee5b2e6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WC</w:t>
            </w:r>
          </w:p>
          <w:p>
            <w:pPr>
              <w:spacing w:before="0" w:after="0" w:line="240" w:lineRule="auto"/>
            </w:pPr>
            <w:r>
              <w:t>Obergeschoss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06158212" name="1eb2ef60-a4e3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33072404" name="1eb2ef60-a4e3-11f0-a6f9-9d6aeee5b2e6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Zimmer</w:t>
            </w:r>
          </w:p>
          <w:p>
            <w:pPr>
              <w:spacing w:before="0" w:after="0" w:line="240" w:lineRule="auto"/>
            </w:pPr>
            <w:r>
              <w:t>Obergeschoss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Parkett 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46276330" name="4ddeb310-a4e2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74632260" name="4ddeb310-a4e2-11f0-a6f9-9d6aeee5b2e6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Zimmer</w:t>
            </w:r>
          </w:p>
          <w:p>
            <w:pPr>
              <w:spacing w:before="0" w:after="0" w:line="240" w:lineRule="auto"/>
            </w:pPr>
            <w:r>
              <w:t>Obergeschoss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22237811" name="bda31b40-a4e3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4502398" name="bda31b40-a4e3-11f0-a6f9-9d6aeee5b2e6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3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528</w:t>
          </w:r>
        </w:p>
        <w:p>
          <w:pPr>
            <w:spacing w:before="0" w:after="0"/>
          </w:pPr>
          <w:r>
            <w:t>DN 528 Rodels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footer.xml" Type="http://schemas.openxmlformats.org/officeDocument/2006/relationships/footer" Id="rId1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